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张惠东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18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保险与生活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统计数据与生活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(r400034—002)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2025级新生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统计数据与生活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保险与生活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(r400018—002)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2025级新生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